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76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狄留庆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177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(048032—003)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(048032—001)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(048032—003)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3~4,6~11周 (2学时)  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(048032—003)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(048032—001)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(048032—003)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3~4,6~11周 (1学时)  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3~4,6~11周 (2学时)  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(048032—001)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(048032—001)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400094—003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中药学专业综合实验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1~4,6~11周 (8:20-16:20)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狄留庆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B3-304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400094—003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中药学专业综合实验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1~4,6~11周 (8:20-16:20)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狄留庆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B3-304 </w:t>
      </w: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